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C57C59" w:rsidP="00C57C59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lastRenderedPageBreak/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lastRenderedPageBreak/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282"/>
        <w:gridCol w:w="1470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016"/>
        <w:gridCol w:w="173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B9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F7B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05BCE"/>
    <w:rPr>
      <w:b/>
      <w:bCs/>
      <w:sz w:val="20"/>
      <w:szCs w:val="20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ru-RU"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customStyle="1" w:styleId="noteheading">
    <w:name w:val="note heading"/>
    <w:basedOn w:val="Normal"/>
    <w:next w:val="Normal"/>
    <w:qFormat/>
    <w:rsid w:val="00EF7B96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qFormat/>
    <w:rsid w:val="00EF7B96"/>
    <w:rPr>
      <w:b/>
      <w:bCs/>
    </w:rPr>
  </w:style>
  <w:style w:type="paragraph" w:styleId="Subtitle">
    <w:name w:val="Subtitle"/>
    <w:basedOn w:val="Normal"/>
    <w:qFormat/>
    <w:rsid w:val="00EF7B96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rPr>
      <w:sz w:val="24"/>
      <w:szCs w:val="24"/>
      <w:lang w:val="ru-RU" w:eastAsia="ru-RU"/>
    </w:r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2A52-9CB7-48CF-8177-3B678BB2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romeok</cp:lastModifiedBy>
  <cp:revision>37</cp:revision>
  <dcterms:created xsi:type="dcterms:W3CDTF">2011-09-13T09:29:00Z</dcterms:created>
  <dcterms:modified xsi:type="dcterms:W3CDTF">2011-09-14T02:36:00Z</dcterms:modified>
</cp:coreProperties>
</file>